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0BC9DD25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9A4638">
        <w:rPr>
          <w:sz w:val="24"/>
        </w:rPr>
        <w:t>9</w:t>
      </w:r>
      <w:r w:rsidR="00D91F2B">
        <w:rPr>
          <w:sz w:val="24"/>
        </w:rPr>
        <w:t>.</w:t>
      </w:r>
      <w:r w:rsidR="001C1F49">
        <w:rPr>
          <w:sz w:val="24"/>
        </w:rPr>
        <w:t>2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bookmarkEnd w:id="0"/>
    <w:p w14:paraId="49BA1232" w14:textId="56223D5C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>
        <w:rPr>
          <w:rFonts w:eastAsia="Calibri"/>
          <w:b/>
          <w:bCs/>
          <w:sz w:val="24"/>
          <w:szCs w:val="24"/>
          <w:lang w:eastAsia="en-US"/>
        </w:rPr>
        <w:t>2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- Przebudowa drogi </w:t>
      </w:r>
      <w:r w:rsidR="008722BF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w miejscowości </w:t>
      </w:r>
      <w:bookmarkStart w:id="2" w:name="_Hlk122969452"/>
      <w:r w:rsidRPr="00476753">
        <w:rPr>
          <w:b/>
          <w:bCs/>
          <w:i/>
          <w:iCs/>
          <w:sz w:val="24"/>
          <w:szCs w:val="24"/>
          <w:lang w:eastAsia="en-US"/>
        </w:rPr>
        <w:t>Rokitno</w:t>
      </w:r>
      <w:bookmarkEnd w:id="2"/>
    </w:p>
    <w:bookmarkEnd w:id="1"/>
    <w:p w14:paraId="117989A2" w14:textId="529859BE" w:rsid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p w14:paraId="0725ED76" w14:textId="77777777" w:rsidR="001C1F49" w:rsidRPr="00D43D39" w:rsidRDefault="001C1F4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13E0C9F5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6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4F0EAEF7" w14:textId="77777777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 i zjazdy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59528C1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7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04CA0C5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8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3C12E3E8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9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5513865B" w:rsidR="001C1F49" w:rsidRDefault="001C1F49">
      <w:pPr>
        <w:spacing w:after="200" w:line="276" w:lineRule="auto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br w:type="page"/>
      </w:r>
    </w:p>
    <w:p w14:paraId="69163DA1" w14:textId="77777777" w:rsidR="008D0A76" w:rsidRDefault="008D0A76" w:rsidP="00EC7987">
      <w:pPr>
        <w:rPr>
          <w:b/>
          <w:highlight w:val="yellow"/>
          <w:u w:val="single"/>
        </w:rPr>
      </w:pPr>
    </w:p>
    <w:p w14:paraId="66457220" w14:textId="77777777" w:rsidR="001C1F49" w:rsidRPr="00814024" w:rsidRDefault="001C1F49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r w:rsidRPr="00356811">
              <w:t xml:space="preserve">Kz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r w:rsidRPr="003E2AB8">
              <w:t>Kp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>Zysk od R+S+Kp</w:t>
            </w:r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475E1" w14:textId="77777777" w:rsidR="006E4EB6" w:rsidRDefault="006E4EB6" w:rsidP="00AC3E6B">
      <w:r>
        <w:separator/>
      </w:r>
    </w:p>
  </w:endnote>
  <w:endnote w:type="continuationSeparator" w:id="0">
    <w:p w14:paraId="57BDD717" w14:textId="77777777" w:rsidR="006E4EB6" w:rsidRDefault="006E4EB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063A" w14:textId="77777777" w:rsidR="006E4EB6" w:rsidRDefault="006E4EB6" w:rsidP="00AC3E6B">
      <w:r>
        <w:separator/>
      </w:r>
    </w:p>
  </w:footnote>
  <w:footnote w:type="continuationSeparator" w:id="0">
    <w:p w14:paraId="79CCA405" w14:textId="77777777" w:rsidR="006E4EB6" w:rsidRDefault="006E4EB6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6236D33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583C8F">
      <w:rPr>
        <w:b/>
        <w:sz w:val="22"/>
      </w:rPr>
      <w:t>8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C1F49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4EB6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2BF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638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622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A4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14</cp:revision>
  <cp:lastPrinted>2022-05-05T07:38:00Z</cp:lastPrinted>
  <dcterms:created xsi:type="dcterms:W3CDTF">2022-05-05T17:08:00Z</dcterms:created>
  <dcterms:modified xsi:type="dcterms:W3CDTF">2023-09-03T20:37:00Z</dcterms:modified>
</cp:coreProperties>
</file>